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1768335" name="981a22b0-d5b2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8618607" name="981a22b0-d5b2-11f0-acad-676edea52ee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45433072" name="ab0fcdc0-d5b2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4432731" name="ab0fcdc0-d5b2-11f0-acad-676edea52ee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26279294" name="d9210440-d5b2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7130275" name="d9210440-d5b2-11f0-acad-676edea52ee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56969898" name="e9daf020-d5b2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6632630" name="e9daf020-d5b2-11f0-acad-676edea52ee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Reduit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96027764" name="fa15e800-d5b2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1096457" name="fa15e800-d5b2-11f0-acad-676edea52ee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9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Dättwilerstrasse 37, 5405 Baden</w:t>
          </w:r>
        </w:p>
        <w:p>
          <w:pPr>
            <w:spacing w:before="0" w:after="0"/>
          </w:pPr>
          <w:r>
            <w:t>627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footer.xml" Type="http://schemas.openxmlformats.org/officeDocument/2006/relationships/footer" Id="rId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